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E525E" w14:textId="01B0BAEF" w:rsidR="007E34CF" w:rsidRPr="00127B35" w:rsidRDefault="00ED3881" w:rsidP="00127B35">
      <w:pPr>
        <w:suppressAutoHyphens/>
        <w:spacing w:after="0" w:line="240" w:lineRule="auto"/>
        <w:jc w:val="both"/>
        <w:rPr>
          <w:rFonts w:ascii="Verdana" w:eastAsia="Times New Roman" w:hAnsi="Verdana" w:cs="Times New Roman"/>
          <w:b/>
          <w:color w:val="000000"/>
          <w:sz w:val="32"/>
          <w:szCs w:val="36"/>
        </w:rPr>
      </w:pPr>
      <w:r w:rsidRPr="00127B35">
        <w:rPr>
          <w:rFonts w:ascii="Verdana" w:eastAsia="Times New Roman" w:hAnsi="Verdana" w:cs="Times New Roman"/>
          <w:b/>
          <w:color w:val="000000"/>
          <w:sz w:val="32"/>
          <w:szCs w:val="36"/>
        </w:rPr>
        <w:t>Jimmy Goggles the God</w:t>
      </w:r>
    </w:p>
    <w:p w14:paraId="55AF0291" w14:textId="77777777" w:rsidR="00ED3881" w:rsidRPr="00127B35" w:rsidRDefault="00ED3881" w:rsidP="00127B35">
      <w:pPr>
        <w:suppressAutoHyphens/>
        <w:spacing w:after="0" w:line="240" w:lineRule="auto"/>
        <w:jc w:val="both"/>
        <w:rPr>
          <w:rFonts w:ascii="Verdana" w:eastAsia="Times New Roman" w:hAnsi="Verdana" w:cs="Times New Roman"/>
          <w:color w:val="000000"/>
          <w:sz w:val="24"/>
          <w:szCs w:val="32"/>
        </w:rPr>
      </w:pPr>
      <w:r w:rsidRPr="00127B35">
        <w:rPr>
          <w:rFonts w:ascii="Verdana" w:eastAsia="Times New Roman" w:hAnsi="Verdana" w:cs="Times New Roman"/>
          <w:color w:val="000000"/>
          <w:sz w:val="24"/>
          <w:szCs w:val="32"/>
        </w:rPr>
        <w:t>H. G. Wells</w:t>
      </w:r>
    </w:p>
    <w:p w14:paraId="721F8B8C" w14:textId="77777777" w:rsidR="00127B35" w:rsidRDefault="00127B35" w:rsidP="00127B35">
      <w:pPr>
        <w:suppressAutoHyphens/>
        <w:spacing w:after="0" w:line="240" w:lineRule="auto"/>
        <w:ind w:firstLine="283"/>
        <w:jc w:val="both"/>
        <w:rPr>
          <w:rFonts w:ascii="Verdana" w:eastAsia="Times New Roman" w:hAnsi="Verdana" w:cs="Times New Roman"/>
          <w:color w:val="000000"/>
          <w:sz w:val="20"/>
          <w:szCs w:val="36"/>
        </w:rPr>
      </w:pPr>
    </w:p>
    <w:p w14:paraId="132457BB" w14:textId="0F612796"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6"/>
        </w:rPr>
        <w:t>“</w:t>
      </w:r>
      <w:r w:rsidR="000B52C4" w:rsidRPr="00127B35">
        <w:rPr>
          <w:rFonts w:ascii="Verdana" w:eastAsia="Times New Roman" w:hAnsi="Verdana" w:cs="Times New Roman"/>
          <w:color w:val="000000"/>
          <w:sz w:val="20"/>
          <w:szCs w:val="32"/>
        </w:rPr>
        <w:t>It is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every one who</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been a god,</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said the sunburnt man.</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But it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happened to me. Among other things.</w:t>
      </w:r>
      <w:r>
        <w:rPr>
          <w:rFonts w:ascii="Verdana" w:eastAsia="Times New Roman" w:hAnsi="Verdana" w:cs="Times New Roman"/>
          <w:color w:val="000000"/>
          <w:sz w:val="20"/>
          <w:szCs w:val="32"/>
        </w:rPr>
        <w:t>”</w:t>
      </w:r>
    </w:p>
    <w:p w14:paraId="6535056B" w14:textId="168F5108" w:rsidR="00127B35" w:rsidRDefault="000B52C4" w:rsidP="00127B35">
      <w:pPr>
        <w:suppressAutoHyphens/>
        <w:spacing w:after="0" w:line="240" w:lineRule="auto"/>
        <w:ind w:firstLine="283"/>
        <w:jc w:val="both"/>
        <w:rPr>
          <w:rFonts w:ascii="Verdana" w:eastAsia="Times New Roman" w:hAnsi="Verdana" w:cs="Times New Roman"/>
          <w:color w:val="000000"/>
          <w:sz w:val="20"/>
          <w:szCs w:val="32"/>
        </w:rPr>
      </w:pPr>
      <w:r w:rsidRPr="00127B35">
        <w:rPr>
          <w:rFonts w:ascii="Verdana" w:eastAsia="Times New Roman" w:hAnsi="Verdana" w:cs="Times New Roman"/>
          <w:color w:val="000000"/>
          <w:sz w:val="20"/>
          <w:szCs w:val="32"/>
        </w:rPr>
        <w:t>I intimated my sense of his condescension.</w:t>
      </w:r>
    </w:p>
    <w:p w14:paraId="6C150260" w14:textId="16BCA821"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It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leave much for ambition, does it?</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said the sunburnt man.</w:t>
      </w:r>
    </w:p>
    <w:p w14:paraId="4AFB5C7A" w14:textId="5F09E865"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I was one of those men who were saved from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Gummy! How time flies! It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twenty years ago. I doubt if you</w:t>
      </w:r>
      <w:r>
        <w:rPr>
          <w:rFonts w:ascii="Verdana" w:eastAsia="Times New Roman" w:hAnsi="Verdana" w:cs="Times New Roman"/>
          <w:color w:val="000000"/>
          <w:sz w:val="20"/>
          <w:szCs w:val="32"/>
        </w:rPr>
        <w:t>’ll</w:t>
      </w:r>
      <w:r w:rsidR="000B52C4" w:rsidRPr="00127B35">
        <w:rPr>
          <w:rFonts w:ascii="Verdana" w:eastAsia="Times New Roman" w:hAnsi="Verdana" w:cs="Times New Roman"/>
          <w:color w:val="000000"/>
          <w:sz w:val="20"/>
          <w:szCs w:val="32"/>
        </w:rPr>
        <w:t xml:space="preserve"> remember anything of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C3C7AFB" w14:textId="4945198E" w:rsidR="00127B35" w:rsidRDefault="000B52C4" w:rsidP="00127B35">
      <w:pPr>
        <w:suppressAutoHyphens/>
        <w:spacing w:after="0" w:line="240" w:lineRule="auto"/>
        <w:ind w:firstLine="283"/>
        <w:jc w:val="both"/>
        <w:rPr>
          <w:rFonts w:ascii="Verdana" w:eastAsia="Times New Roman" w:hAnsi="Verdana" w:cs="Times New Roman"/>
          <w:color w:val="000000"/>
          <w:sz w:val="20"/>
          <w:szCs w:val="32"/>
        </w:rPr>
      </w:pPr>
      <w:r w:rsidRPr="00127B35">
        <w:rPr>
          <w:rFonts w:ascii="Verdana" w:eastAsia="Times New Roman" w:hAnsi="Verdana" w:cs="Times New Roman"/>
          <w:color w:val="000000"/>
          <w:sz w:val="20"/>
          <w:szCs w:val="32"/>
        </w:rPr>
        <w:t xml:space="preserve">The name was familiar, and I tried to recall when and where I had read it. The </w:t>
      </w:r>
      <w:r w:rsidR="00127B35">
        <w:rPr>
          <w:rFonts w:ascii="Verdana" w:eastAsia="Times New Roman" w:hAnsi="Verdana" w:cs="Times New Roman"/>
          <w:color w:val="000000"/>
          <w:sz w:val="20"/>
          <w:szCs w:val="32"/>
        </w:rPr>
        <w:t>’</w:t>
      </w:r>
      <w:r w:rsidRPr="00127B35">
        <w:rPr>
          <w:rFonts w:ascii="Verdana" w:eastAsia="Times New Roman" w:hAnsi="Verdana" w:cs="Times New Roman"/>
          <w:color w:val="000000"/>
          <w:sz w:val="20"/>
          <w:szCs w:val="32"/>
        </w:rPr>
        <w:t>Ocean Pioneer</w:t>
      </w:r>
      <w:r w:rsidR="00127B35">
        <w:rPr>
          <w:rFonts w:ascii="Verdana" w:eastAsia="Times New Roman" w:hAnsi="Verdana" w:cs="Times New Roman"/>
          <w:color w:val="000000"/>
          <w:sz w:val="20"/>
          <w:szCs w:val="32"/>
        </w:rPr>
        <w:t>’</w:t>
      </w:r>
      <w:r w:rsidRPr="00127B35">
        <w:rPr>
          <w:rFonts w:ascii="Verdana" w:eastAsia="Times New Roman" w:hAnsi="Verdana" w:cs="Times New Roman"/>
          <w:color w:val="000000"/>
          <w:sz w:val="20"/>
          <w:szCs w:val="32"/>
        </w:rPr>
        <w:t>?</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Something about gold dust,</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I said vaguely,</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but the precise</w:t>
      </w:r>
      <w:r w:rsidR="00ED3881" w:rsidRPr="00127B35">
        <w:rPr>
          <w:rFonts w:ascii="Verdana" w:eastAsia="Times New Roman" w:hAnsi="Verdana" w:cs="Times New Roman"/>
          <w:color w:val="000000"/>
          <w:sz w:val="20"/>
          <w:szCs w:val="32"/>
        </w:rPr>
        <w:t>—</w:t>
      </w:r>
      <w:r w:rsidR="00127B35">
        <w:rPr>
          <w:rFonts w:ascii="Verdana" w:eastAsia="Times New Roman" w:hAnsi="Verdana" w:cs="Times New Roman"/>
          <w:color w:val="000000"/>
          <w:sz w:val="20"/>
          <w:szCs w:val="32"/>
        </w:rPr>
        <w:t>”</w:t>
      </w:r>
    </w:p>
    <w:p w14:paraId="5E08A5FA" w14:textId="0F3CE7B7"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it,</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In a beastly little channel she had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no business in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dodging pirates. It was before they</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put the kybosh on that business. And there</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been volcanoes or something and all the rocks was wrong. There</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places about by Soona where you fair have to follow the rocks about to see where they</w:t>
      </w:r>
      <w:r>
        <w:rPr>
          <w:rFonts w:ascii="Verdana" w:eastAsia="Times New Roman" w:hAnsi="Verdana" w:cs="Times New Roman"/>
          <w:color w:val="000000"/>
          <w:sz w:val="20"/>
          <w:szCs w:val="32"/>
        </w:rPr>
        <w:t>’re</w:t>
      </w:r>
      <w:r w:rsidR="000B52C4" w:rsidRPr="00127B35">
        <w:rPr>
          <w:rFonts w:ascii="Verdana" w:eastAsia="Times New Roman" w:hAnsi="Verdana" w:cs="Times New Roman"/>
          <w:color w:val="000000"/>
          <w:sz w:val="20"/>
          <w:szCs w:val="32"/>
        </w:rPr>
        <w:t xml:space="preserve"> going next. Down she went in twenty fathoms before you could have dealt for whist, with fifty thousand pound</w:t>
      </w:r>
      <w:r>
        <w:rPr>
          <w:rFonts w:ascii="Verdana" w:eastAsia="Times New Roman" w:hAnsi="Verdana" w:cs="Times New Roman"/>
          <w:color w:val="000000"/>
          <w:sz w:val="20"/>
          <w:szCs w:val="32"/>
        </w:rPr>
        <w:t xml:space="preserve">s’ </w:t>
      </w:r>
      <w:r w:rsidR="000B52C4" w:rsidRPr="00127B35">
        <w:rPr>
          <w:rFonts w:ascii="Verdana" w:eastAsia="Times New Roman" w:hAnsi="Verdana" w:cs="Times New Roman"/>
          <w:color w:val="000000"/>
          <w:sz w:val="20"/>
          <w:szCs w:val="32"/>
        </w:rPr>
        <w:t>worth of gold aboard, it was said, in one form or another.</w:t>
      </w:r>
      <w:r>
        <w:rPr>
          <w:rFonts w:ascii="Verdana" w:eastAsia="Times New Roman" w:hAnsi="Verdana" w:cs="Times New Roman"/>
          <w:color w:val="000000"/>
          <w:sz w:val="20"/>
          <w:szCs w:val="32"/>
        </w:rPr>
        <w:t>”</w:t>
      </w:r>
    </w:p>
    <w:p w14:paraId="46C2383D" w14:textId="77777777"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Survivors?</w:t>
      </w:r>
      <w:r>
        <w:rPr>
          <w:rFonts w:ascii="Verdana" w:eastAsia="Times New Roman" w:hAnsi="Verdana" w:cs="Times New Roman"/>
          <w:color w:val="000000"/>
          <w:sz w:val="20"/>
          <w:szCs w:val="32"/>
        </w:rPr>
        <w:t>”</w:t>
      </w:r>
    </w:p>
    <w:p w14:paraId="6E915B4F" w14:textId="77777777"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Three.</w:t>
      </w:r>
      <w:r>
        <w:rPr>
          <w:rFonts w:ascii="Verdana" w:eastAsia="Times New Roman" w:hAnsi="Verdana" w:cs="Times New Roman"/>
          <w:color w:val="000000"/>
          <w:sz w:val="20"/>
          <w:szCs w:val="32"/>
        </w:rPr>
        <w:t>”</w:t>
      </w:r>
    </w:p>
    <w:p w14:paraId="264EB76E" w14:textId="77777777"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 remember the case now,</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There was something about salvage</w:t>
      </w:r>
      <w:r w:rsidR="00ED3881" w:rsidRPr="00127B3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40A7752" w14:textId="77777777" w:rsidR="00127B35" w:rsidRDefault="000B52C4" w:rsidP="00127B35">
      <w:pPr>
        <w:suppressAutoHyphens/>
        <w:spacing w:after="0" w:line="240" w:lineRule="auto"/>
        <w:ind w:firstLine="283"/>
        <w:jc w:val="both"/>
        <w:rPr>
          <w:rFonts w:ascii="Verdana" w:eastAsia="Times New Roman" w:hAnsi="Verdana" w:cs="Times New Roman"/>
          <w:color w:val="000000"/>
          <w:sz w:val="20"/>
          <w:szCs w:val="32"/>
        </w:rPr>
      </w:pPr>
      <w:r w:rsidRPr="00127B35">
        <w:rPr>
          <w:rFonts w:ascii="Verdana" w:eastAsia="Times New Roman" w:hAnsi="Verdana" w:cs="Times New Roman"/>
          <w:color w:val="000000"/>
          <w:sz w:val="20"/>
          <w:szCs w:val="32"/>
        </w:rPr>
        <w:t>But at the word salvage the sunburnt man exploded into language so extraordinarily horrible that I stopped aghast. He came down to more ordinary swearing, and pulled himself up abruptly.</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Excuse me,</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he said,</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but</w:t>
      </w:r>
      <w:r w:rsidR="00ED3881" w:rsidRPr="00127B35">
        <w:rPr>
          <w:rFonts w:ascii="Verdana" w:eastAsia="Times New Roman" w:hAnsi="Verdana" w:cs="Times New Roman"/>
          <w:color w:val="000000"/>
          <w:sz w:val="20"/>
          <w:szCs w:val="32"/>
        </w:rPr>
        <w:t>—</w:t>
      </w:r>
      <w:r w:rsidRPr="00127B35">
        <w:rPr>
          <w:rFonts w:ascii="Verdana" w:eastAsia="Times New Roman" w:hAnsi="Verdana" w:cs="Times New Roman"/>
          <w:color w:val="000000"/>
          <w:sz w:val="20"/>
          <w:szCs w:val="32"/>
        </w:rPr>
        <w:t>salvage!</w:t>
      </w:r>
      <w:r w:rsidR="00127B35">
        <w:rPr>
          <w:rFonts w:ascii="Verdana" w:eastAsia="Times New Roman" w:hAnsi="Verdana" w:cs="Times New Roman"/>
          <w:color w:val="000000"/>
          <w:sz w:val="20"/>
          <w:szCs w:val="32"/>
        </w:rPr>
        <w:t>”</w:t>
      </w:r>
    </w:p>
    <w:p w14:paraId="0D11BD53" w14:textId="31FABEDA" w:rsidR="00127B35" w:rsidRDefault="000B52C4" w:rsidP="00127B35">
      <w:pPr>
        <w:suppressAutoHyphens/>
        <w:spacing w:after="0" w:line="240" w:lineRule="auto"/>
        <w:ind w:firstLine="283"/>
        <w:jc w:val="both"/>
        <w:rPr>
          <w:rFonts w:ascii="Verdana" w:eastAsia="Times New Roman" w:hAnsi="Verdana" w:cs="Times New Roman"/>
          <w:color w:val="000000"/>
          <w:sz w:val="20"/>
          <w:szCs w:val="32"/>
        </w:rPr>
      </w:pPr>
      <w:r w:rsidRPr="00127B35">
        <w:rPr>
          <w:rFonts w:ascii="Verdana" w:eastAsia="Times New Roman" w:hAnsi="Verdana" w:cs="Times New Roman"/>
          <w:color w:val="000000"/>
          <w:sz w:val="20"/>
          <w:szCs w:val="32"/>
        </w:rPr>
        <w:t>He leant over towards me.</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I was in that job,</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he said.</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Tried to make myself a rich man, and got made a god instead. I</w:t>
      </w:r>
      <w:r w:rsidR="00127B35">
        <w:rPr>
          <w:rFonts w:ascii="Verdana" w:eastAsia="Times New Roman" w:hAnsi="Verdana" w:cs="Times New Roman"/>
          <w:color w:val="000000"/>
          <w:sz w:val="20"/>
          <w:szCs w:val="32"/>
        </w:rPr>
        <w:t xml:space="preserve">’ve </w:t>
      </w:r>
      <w:r w:rsidRPr="00127B35">
        <w:rPr>
          <w:rFonts w:ascii="Verdana" w:eastAsia="Times New Roman" w:hAnsi="Verdana" w:cs="Times New Roman"/>
          <w:color w:val="000000"/>
          <w:sz w:val="20"/>
          <w:szCs w:val="32"/>
        </w:rPr>
        <w:t>got my feelings</w:t>
      </w:r>
      <w:r w:rsidR="00ED3881" w:rsidRPr="00127B35">
        <w:rPr>
          <w:rFonts w:ascii="Verdana" w:eastAsia="Times New Roman" w:hAnsi="Verdana" w:cs="Times New Roman"/>
          <w:color w:val="000000"/>
          <w:sz w:val="20"/>
          <w:szCs w:val="32"/>
        </w:rPr>
        <w:t>—</w:t>
      </w:r>
    </w:p>
    <w:p w14:paraId="593634F2" w14:textId="5904FAC1"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It ai</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all jam being a god,</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said the sunburnt man, and for some time conversed by means of such pithy but unprogressive axioms. At last he took up his tale again.</w:t>
      </w:r>
    </w:p>
    <w:p w14:paraId="5D298784" w14:textId="4EF592EA"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There was me,</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said the sunburnt man,</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 xml:space="preserve">and a seaman named Jacobs, and Always, the mate of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And him it was that set the whole thing going. I remember him now, when we was in the jolly boat, suggesting it all to our minds just by one sentence. He was a wonderful hand at suggesting things</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There was forty thousand pounds,</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he said</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on that ship, and it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for me to say just where she went down.</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It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need much brains to tumble to that. And he was the leader from the first to the last. He got hold of the Sanderses and their brig; they were brothers, and the brig was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Pride of Banya,</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and he it was bought the diving dress</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 second-hand one with a compressed air apparatus instead of pumping. He</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have done the diving too, if it had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made him sick going down. And the salvage people were mucking about with a chart he</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cooked up, as solemn as could be, at Starr Race, a hundred and twenty miles away.</w:t>
      </w:r>
    </w:p>
    <w:p w14:paraId="387053C3" w14:textId="72013FEE"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I can tell you we was a happy lot aboard that brig, jokes and drink and bright hopes all the time. It all seemed so neat and clean and straightforward, and what rough chaps call a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cert.</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And we used to speculate how the other blessed lot, the proper salvagers, who</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started two days before us, were getting on, until our sides fairly ached. We all messed together in the Sanderse</w:t>
      </w:r>
      <w:r>
        <w:rPr>
          <w:rFonts w:ascii="Verdana" w:eastAsia="Times New Roman" w:hAnsi="Verdana" w:cs="Times New Roman"/>
          <w:color w:val="000000"/>
          <w:sz w:val="20"/>
          <w:szCs w:val="32"/>
        </w:rPr>
        <w:t xml:space="preserve">s’ </w:t>
      </w:r>
      <w:r w:rsidR="000B52C4" w:rsidRPr="00127B35">
        <w:rPr>
          <w:rFonts w:ascii="Verdana" w:eastAsia="Times New Roman" w:hAnsi="Verdana" w:cs="Times New Roman"/>
          <w:color w:val="000000"/>
          <w:sz w:val="20"/>
          <w:szCs w:val="32"/>
        </w:rPr>
        <w:t>cabin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it was a curious crew, all officers and no men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and there stood the diving-dress waiting its turn. Young Sanders was a humorous sort of chap, and there certainly was something funny in the confounded thing</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great fat head and its stare, and he made us see it too</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Jimmie Goggles,</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he used to call it, and talk to it like a Christian. Asked if he was married, and how Mrs. Goggles was, and all the little Goggleses. Fit to make you split. And every blessed day all of us used to drink the health of Jimmy Goggles in rum, and unscrew his eye and pour a glass of rum in him, until, instead of that nasty mackintosheriness, he smelt as nice in his inside as a cask of rum. It was jolly times we had in those days, I can tell you</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little suspecting, poor chaps! What was a-coming.</w:t>
      </w:r>
    </w:p>
    <w:p w14:paraId="7AE35DF1" w14:textId="0966E331"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We were</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going to throw away our chances by any blessed hurry, you know, and we spent a whole day sounding our way towards where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had gone down, right between two chunks of ropy grey rock</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lava rocks that rose nearly out of the water. We had to lay off about half a mile to get a safe anchorage, and there was a thundering row, over who should stop on board. And there she lay just as she had gone down, so that you could see the top of the masts that was still standing perfectly </w:t>
      </w:r>
      <w:r w:rsidR="000B52C4" w:rsidRPr="00127B35">
        <w:rPr>
          <w:rFonts w:ascii="Verdana" w:eastAsia="Times New Roman" w:hAnsi="Verdana" w:cs="Times New Roman"/>
          <w:color w:val="000000"/>
          <w:sz w:val="20"/>
          <w:szCs w:val="32"/>
        </w:rPr>
        <w:lastRenderedPageBreak/>
        <w:t>distinctly. The row ending in all coming in the boat. I went down in the diving-dress on Friday morning directly it was light.</w:t>
      </w:r>
    </w:p>
    <w:p w14:paraId="18B55192" w14:textId="0445251C"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What a surprise it was! I can see it all now quite distinctly. It was a queer-looking place, and the light was just coming. People over here think every blessed place in the tropics is a flat shore and palm trees and surf, bless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em! This place, for instance, was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 bit that way. Not common rocks they were, undermined by waves; but great curved banks like ironwork cinder heaps, with green slime below, and thorny shrubs and things just waving upon them here and there, and the water glassy calm and clear, and showing you a kind of dirty grey-black shine, with huge flaring red-brown weeds spreading motionless, and crawling and darting things going through it. And far away beyond the ditches and pools and the heaps was a forest on the mountain flank, growing again after the fires and cinder showers of the last eruption. And the other way forest, too, and a kind of broken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what is it</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Amby-theatre of black and rusty cinders rising out of it all, and the sea in a kind of bay in the middle.</w:t>
      </w:r>
    </w:p>
    <w:p w14:paraId="2AAB5FFA" w14:textId="7955B11F"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The dawn, I say, was just coming, and there was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much colour about things, and not a human being but ourselves anywhere in sight up or down the channel. Except the </w:t>
      </w:r>
      <w:r w:rsidR="009169A9">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Pride of Banya,</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lying out beyond a lump of rocks towards the line of the sea.</w:t>
      </w:r>
    </w:p>
    <w:p w14:paraId="341D5685" w14:textId="2F9623F5"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Not a human being in sight,</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he repeated, and paused.</w:t>
      </w:r>
    </w:p>
    <w:p w14:paraId="5A2DF5FD" w14:textId="11A24D35"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know where they came from, not a bit. And we were feeling so safe that we were all alone that poor young Sanders was a-singing. I was in Jimmy Goggles, all except the helmet</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Easy,</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says Always</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her mast.</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And after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had just one squint over the gunwale, I caught up the bogey and almost tipped out as old Sanders brought the boat round. When the windows were screwed and everything was all right, I shut the valve from the air belt in order to help my sinking, and jumped overboard, feet foremost</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for we had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 ladder. I left the boat pitching, and all of them staring down into the water after me, as my head sank down into the weeds and blackness that lay about the mast. I suppose nobody, not the most cautious chap in the world, would have bothered about a lookout at such a desolate place. It stunk of solitude.</w:t>
      </w:r>
    </w:p>
    <w:p w14:paraId="57C83D2B" w14:textId="7E988805"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Of course you must understand that I was a green-horn at diving. None of us were divers. We</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had to muck about with the thing to get the way of it, and this was the first time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been deep. It feels damnable. Your ears hurt beastly. 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know if you</w:t>
      </w:r>
      <w:r>
        <w:rPr>
          <w:rFonts w:ascii="Verdana" w:eastAsia="Times New Roman" w:hAnsi="Verdana" w:cs="Times New Roman"/>
          <w:color w:val="000000"/>
          <w:sz w:val="20"/>
          <w:szCs w:val="32"/>
        </w:rPr>
        <w:t xml:space="preserve">’ve </w:t>
      </w:r>
      <w:r w:rsidR="000B52C4" w:rsidRPr="00127B35">
        <w:rPr>
          <w:rFonts w:ascii="Verdana" w:eastAsia="Times New Roman" w:hAnsi="Verdana" w:cs="Times New Roman"/>
          <w:color w:val="000000"/>
          <w:sz w:val="20"/>
          <w:szCs w:val="32"/>
        </w:rPr>
        <w:t>ever hurt yourself yawning or sneezing, but it takes you like that, only ten times worse. And a pain over the eyebrows here</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splitting</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and a feeling like influenza in the head. And it is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all heaven in your lungs and things. And going down feels like the beginning of a lift, only it keeps on. And you ca</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turn your head to see what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above you, and you ca</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get a fair squint at what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happening to your feet without bending down something painful. And being deep it was dark, let alone the blackness of the ashes and mud that formed the bottom. It was like going down out of the dawn back into the night, so to speak.</w:t>
      </w:r>
    </w:p>
    <w:p w14:paraId="0A991237" w14:textId="4B4E4202"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The mast came up like a ghost out of the black, and then a lot of fishes, and then a lot of flapping red seaweed, and then whack I came with a kind of dull bang on the deck of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and the fishes that had been feeding on the dead rose about me like a swarm of flies from road stuff in summer time. I turned on the compressed air again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for the suit was a bit thick and mackintoshery after all, in spite of the rum</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and stood recovering myself. It struck coolish down there, and that helped take off the stuffiness a bit.</w:t>
      </w:r>
    </w:p>
    <w:p w14:paraId="33C09120" w14:textId="40105748"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When I began to feel easier, I started looking about me. It was an extraordinary sight. Even the light was extraordinary, a kind of reddy coloured twilight, on account of the streamers of seaweed that floated up on either side of the ship. And far overhead just a moony, deep green blue. The deck of the ship, except for a slight list to starboard, was level, and lay all dark and long between the weeds, clear except where the masts had snapped when she rolled, and vanishing into black night towards the forecastle. There was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any dead on the decks, most were in the weeds alongside, I suppose; but afterwards I found two skeletons lying in the passenger</w:t>
      </w:r>
      <w:r>
        <w:rPr>
          <w:rFonts w:ascii="Verdana" w:eastAsia="Times New Roman" w:hAnsi="Verdana" w:cs="Times New Roman"/>
          <w:color w:val="000000"/>
          <w:sz w:val="20"/>
          <w:szCs w:val="32"/>
        </w:rPr>
        <w:t xml:space="preserve">s’ </w:t>
      </w:r>
      <w:r w:rsidR="000B52C4" w:rsidRPr="00127B35">
        <w:rPr>
          <w:rFonts w:ascii="Verdana" w:eastAsia="Times New Roman" w:hAnsi="Verdana" w:cs="Times New Roman"/>
          <w:color w:val="000000"/>
          <w:sz w:val="20"/>
          <w:szCs w:val="32"/>
        </w:rPr>
        <w:t>cabins, where death had come to them. It was curious to stand on that deck and recognise it all, bit by bit; a place against the rail where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been fond of smoking by starlight, and the corner where an old chap from Sydney used to flirt with a widow we had aboard. A comfortable couple they</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been, only a month ago, and now you could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have got a meal for a baby crab off either of them.</w:t>
      </w:r>
    </w:p>
    <w:p w14:paraId="56A347B2" w14:textId="3C410058"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0B52C4" w:rsidRPr="00127B35">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0B52C4" w:rsidRPr="00127B35">
        <w:rPr>
          <w:rFonts w:ascii="Verdana" w:eastAsia="Times New Roman" w:hAnsi="Verdana" w:cs="Times New Roman"/>
          <w:color w:val="000000"/>
          <w:sz w:val="20"/>
          <w:szCs w:val="32"/>
        </w:rPr>
        <w:t>always had a bit of a philosophical turn, and I dare say I spent the best part of five minutes in such thoughts before I went below to find where the blessed dust was stored. It was slow work hunting, feeling it was for the most part, pitchy dark, with confusing blue gleams down the companion. And there were things moving about, a dab at my glass once, and once a pinch at my leg. Crabs, I expect. I kicked a lot of loose stuff that puzzled me, and stooped and picked up something all knobs and spikes. What do you think? Backbone! But I never had any particular feeling for bones. We had talked the affair over pretty thoroughly, and Always knew just where the stuff was stowed. I found it that trip. I lifted a box one end an inch or more.</w:t>
      </w:r>
      <w:r>
        <w:rPr>
          <w:rFonts w:ascii="Verdana" w:eastAsia="Times New Roman" w:hAnsi="Verdana" w:cs="Times New Roman"/>
          <w:color w:val="000000"/>
          <w:sz w:val="20"/>
          <w:szCs w:val="32"/>
        </w:rPr>
        <w:t>”</w:t>
      </w:r>
    </w:p>
    <w:p w14:paraId="07375837" w14:textId="4B6CC4F9" w:rsidR="00127B35" w:rsidRDefault="000B52C4" w:rsidP="00127B35">
      <w:pPr>
        <w:suppressAutoHyphens/>
        <w:spacing w:after="0" w:line="240" w:lineRule="auto"/>
        <w:ind w:firstLine="283"/>
        <w:jc w:val="both"/>
        <w:rPr>
          <w:rFonts w:ascii="Verdana" w:eastAsia="Times New Roman" w:hAnsi="Verdana" w:cs="Times New Roman"/>
          <w:color w:val="000000"/>
          <w:sz w:val="20"/>
          <w:szCs w:val="32"/>
        </w:rPr>
      </w:pPr>
      <w:r w:rsidRPr="00127B35">
        <w:rPr>
          <w:rFonts w:ascii="Verdana" w:eastAsia="Times New Roman" w:hAnsi="Verdana" w:cs="Times New Roman"/>
          <w:color w:val="000000"/>
          <w:sz w:val="20"/>
          <w:szCs w:val="32"/>
        </w:rPr>
        <w:t>He broke off in his story.</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I</w:t>
      </w:r>
      <w:r w:rsidR="00127B35">
        <w:rPr>
          <w:rFonts w:ascii="Verdana" w:eastAsia="Times New Roman" w:hAnsi="Verdana" w:cs="Times New Roman"/>
          <w:color w:val="000000"/>
          <w:sz w:val="20"/>
          <w:szCs w:val="32"/>
        </w:rPr>
        <w:t xml:space="preserve">’ve </w:t>
      </w:r>
      <w:r w:rsidRPr="00127B35">
        <w:rPr>
          <w:rFonts w:ascii="Verdana" w:eastAsia="Times New Roman" w:hAnsi="Verdana" w:cs="Times New Roman"/>
          <w:color w:val="000000"/>
          <w:sz w:val="20"/>
          <w:szCs w:val="32"/>
        </w:rPr>
        <w:t>lifted it,</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he said,</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as near as that! Forty thousand pounds worth of pure gold! Gold! I shouted inside my helmet as a kind of cheer and hurt my ears. I was getting confounded stuffy and tired by this time</w:t>
      </w:r>
      <w:r w:rsidR="00ED3881" w:rsidRPr="00127B35">
        <w:rPr>
          <w:rFonts w:ascii="Verdana" w:eastAsia="Times New Roman" w:hAnsi="Verdana" w:cs="Times New Roman"/>
          <w:color w:val="000000"/>
          <w:sz w:val="20"/>
          <w:szCs w:val="32"/>
        </w:rPr>
        <w:t>—</w:t>
      </w:r>
      <w:r w:rsidRPr="00127B35">
        <w:rPr>
          <w:rFonts w:ascii="Verdana" w:eastAsia="Times New Roman" w:hAnsi="Verdana" w:cs="Times New Roman"/>
          <w:color w:val="000000"/>
          <w:sz w:val="20"/>
          <w:szCs w:val="32"/>
        </w:rPr>
        <w:t>I must have been down twenty-five minutes or more</w:t>
      </w:r>
      <w:r w:rsidR="00ED3881" w:rsidRPr="00127B35">
        <w:rPr>
          <w:rFonts w:ascii="Verdana" w:eastAsia="Times New Roman" w:hAnsi="Verdana" w:cs="Times New Roman"/>
          <w:color w:val="000000"/>
          <w:sz w:val="20"/>
          <w:szCs w:val="32"/>
        </w:rPr>
        <w:t>—</w:t>
      </w:r>
      <w:r w:rsidRPr="00127B35">
        <w:rPr>
          <w:rFonts w:ascii="Verdana" w:eastAsia="Times New Roman" w:hAnsi="Verdana" w:cs="Times New Roman"/>
          <w:color w:val="000000"/>
          <w:sz w:val="20"/>
          <w:szCs w:val="32"/>
        </w:rPr>
        <w:t>and I thought this was good enough. I went up the companion again, and as my eyes came up flush with the deck, a thundering great crab gave a kind of hysterical jump and went scuttling off sideways. Quite a start it gave me. I stood up clear on deck and shut the valve behind the helmet to let the air accumulate to carry me up again</w:t>
      </w:r>
      <w:r w:rsidR="00ED3881" w:rsidRPr="00127B35">
        <w:rPr>
          <w:rFonts w:ascii="Verdana" w:eastAsia="Times New Roman" w:hAnsi="Verdana" w:cs="Times New Roman"/>
          <w:color w:val="000000"/>
          <w:sz w:val="20"/>
          <w:szCs w:val="32"/>
        </w:rPr>
        <w:t>—</w:t>
      </w:r>
      <w:r w:rsidRPr="00127B35">
        <w:rPr>
          <w:rFonts w:ascii="Verdana" w:eastAsia="Times New Roman" w:hAnsi="Verdana" w:cs="Times New Roman"/>
          <w:color w:val="000000"/>
          <w:sz w:val="20"/>
          <w:szCs w:val="32"/>
        </w:rPr>
        <w:t>I noticed a kind of whacking from above, as though they were hitting the water with an oar, but I did</w:t>
      </w:r>
      <w:r w:rsidR="00127B35">
        <w:rPr>
          <w:rFonts w:ascii="Verdana" w:eastAsia="Times New Roman" w:hAnsi="Verdana" w:cs="Times New Roman"/>
          <w:color w:val="000000"/>
          <w:sz w:val="20"/>
          <w:szCs w:val="32"/>
        </w:rPr>
        <w:t>n’t</w:t>
      </w:r>
      <w:r w:rsidRPr="00127B35">
        <w:rPr>
          <w:rFonts w:ascii="Verdana" w:eastAsia="Times New Roman" w:hAnsi="Verdana" w:cs="Times New Roman"/>
          <w:color w:val="000000"/>
          <w:sz w:val="20"/>
          <w:szCs w:val="32"/>
        </w:rPr>
        <w:t xml:space="preserve"> look up. I fancied they were signalling me to come up.</w:t>
      </w:r>
    </w:p>
    <w:p w14:paraId="614B300B" w14:textId="20288986"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And then something shot down by me</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something heavy, and stood a-quiver in the planks. I looked, and there was a long knife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seen young Sanders handling. Thinks I, he</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dropped it, and I was still calling him this kind of fool and that</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for it might have hurt me serious</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when I began to lift and drive up towards the daylight. Just about the level of the top spars of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whack! I came against something sinking down, and a boot knocked in front of my helmet. Then something else, struggling frightful. It was a big weight atop of me, whatever it was, and moving and twisting about.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have thought it a big octopus, or some such thing, if it had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been for the boot. But octopuses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wear boots. It was all in a moment, of course. I felt myself sinking down again, and I threw my arms about to keep steady, and the whole lot rolled free of me and shot down as I went up</w:t>
      </w:r>
      <w:r w:rsidR="00ED3881" w:rsidRPr="00127B3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992DA4B" w14:textId="51025387" w:rsidR="00127B35" w:rsidRDefault="000B52C4" w:rsidP="00127B35">
      <w:pPr>
        <w:suppressAutoHyphens/>
        <w:spacing w:after="0" w:line="240" w:lineRule="auto"/>
        <w:ind w:firstLine="283"/>
        <w:jc w:val="both"/>
        <w:rPr>
          <w:rFonts w:ascii="Verdana" w:eastAsia="Times New Roman" w:hAnsi="Verdana" w:cs="Times New Roman"/>
          <w:color w:val="000000"/>
          <w:sz w:val="20"/>
          <w:szCs w:val="32"/>
        </w:rPr>
      </w:pPr>
      <w:r w:rsidRPr="00127B35">
        <w:rPr>
          <w:rFonts w:ascii="Verdana" w:eastAsia="Times New Roman" w:hAnsi="Verdana" w:cs="Times New Roman"/>
          <w:color w:val="000000"/>
          <w:sz w:val="20"/>
          <w:szCs w:val="32"/>
        </w:rPr>
        <w:t>He paused.</w:t>
      </w:r>
    </w:p>
    <w:p w14:paraId="25B86D53" w14:textId="035F3D63"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 saw young Sanders</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face, over a naked black shoulder, and a spear driven clean through his neck, and out of his mouth and neck what looked like spirts of pink smoke in the water. And down they went clutching one another, and turning over, and both too far gone to leave go. And in another second my helmet came a whack, fit to split, against the nigger</w:t>
      </w:r>
      <w:r>
        <w:rPr>
          <w:rFonts w:ascii="Verdana" w:eastAsia="Times New Roman" w:hAnsi="Verdana" w:cs="Times New Roman"/>
          <w:color w:val="000000"/>
          <w:sz w:val="20"/>
          <w:szCs w:val="32"/>
        </w:rPr>
        <w:t xml:space="preserve">s’ </w:t>
      </w:r>
      <w:r w:rsidR="000B52C4" w:rsidRPr="00127B35">
        <w:rPr>
          <w:rFonts w:ascii="Verdana" w:eastAsia="Times New Roman" w:hAnsi="Verdana" w:cs="Times New Roman"/>
          <w:color w:val="000000"/>
          <w:sz w:val="20"/>
          <w:szCs w:val="32"/>
        </w:rPr>
        <w:t>canoe. It was niggers! Two canoes full.</w:t>
      </w:r>
    </w:p>
    <w:p w14:paraId="4D451098" w14:textId="0EAE4DB3"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It was lively times, I tell you! Overboard came Always with three spears in him. There was the legs of three or four black chaps kicking about me in the water. I could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see much, but I saw the game was up at a glance, gave my valve a tremendous twist, and went bubbling down again after poor Always, in as awful a state of scare and astonishment as you can well imagine. I passed young Sanders and the nigger going up again and struggling still a bit, and in another moment I was standing in the dim again on the deck of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p>
    <w:p w14:paraId="2D0079D0" w14:textId="1F594B58"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Gummy,</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thinks I</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here</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a fix! Niggers?</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At first I could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see anything for it but Stifle below or Stabs above. I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properly understand how much air there was to last me, but I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feel like standing very much more of it down below. I was hot and frightfully heady quite apart from the blue funk I was in. We</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never repined with these beastly natives, filthy Papuan beasts. It was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any good, coming up where I was, but I had to do something. On the spur of the moment, I clambered over the side of the brig and landed among the weeds, and set off through the darkness as fast as I could. I just stopped once and knelt, and twisted back my head in the helmet and had a look up. It was a most extraordinary bright green-blue above, and the two canoes and the boat floating there very small and distant like a kind of twisted H. And it made me feel sick to squint up at it, and think what the pitching and swaying of the three meant.</w:t>
      </w:r>
    </w:p>
    <w:p w14:paraId="4078C7AF" w14:textId="69B780FD"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It was just about the most horrible ten minutes I ever had, blundering about in that darkness</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pressure something awful, like being buried in sand, pain across the chest, sick with funk, and breathing nothing as it seemed but the smell of rum and mackintosh. Gummy! After a bit, I found myself going up a steepish sort of slope. I had another squint to see if anything was visible of the canoes and boats, and then kept on. I stopped with my head a foot from the surface, and tried to see where I was going, but of course, </w:t>
      </w:r>
      <w:r w:rsidR="000B52C4" w:rsidRPr="00127B35">
        <w:rPr>
          <w:rFonts w:ascii="Verdana" w:eastAsia="Times New Roman" w:hAnsi="Verdana" w:cs="Times New Roman"/>
          <w:color w:val="000000"/>
          <w:sz w:val="20"/>
          <w:szCs w:val="32"/>
        </w:rPr>
        <w:lastRenderedPageBreak/>
        <w:t>nothing was to be seen but the reflection of the bottom. Then out I dashed like knocking my head through a mirror. Directly I got my eyes out of the water, I saw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come up a kind of beach near the forest. I had a look round, but the natives and the brig were both hidden by a big, hummucky heap of twisted lava, the born fool in me suggested a run for the woods. I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take the helmet off, but eased open one of the windows, and after a bit of a pant, went on out of the water. You</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hardly imagine how clean and light the air tasted.</w:t>
      </w:r>
    </w:p>
    <w:p w14:paraId="29E825A2" w14:textId="01E8F9DD"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Of course, with four inches of lead in your boot soles, and your head in a copper knob the size of a football, and been thirty-five minutes under water, you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break any records running. I ran like a plough-boy going to work. And half way to the trees I saw a dozen niggers or more, coming out in a gaping, astonished sort of way to meet me.</w:t>
      </w:r>
    </w:p>
    <w:p w14:paraId="29BA8C73" w14:textId="0E0E5E99"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 just stopped dead, and cursed myself for all the fools out of London. I had about as much chance of cutting back to the water as a turned turtle. I just screwed up my window again to leave my hands free, and waited for them. There was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anything else for me to do.</w:t>
      </w:r>
    </w:p>
    <w:p w14:paraId="38E60412" w14:textId="4925676C"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But they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come on very much. I began to suspect why</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Jimmy Goggles,</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says</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your beauty does it.</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was inclined to be a little light-headed, I think, with all these dangers about and the change in the pressure of the blessed air</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Who</w:t>
      </w:r>
      <w:r>
        <w:rPr>
          <w:rFonts w:ascii="Verdana" w:eastAsia="Times New Roman" w:hAnsi="Verdana" w:cs="Times New Roman"/>
          <w:color w:val="000000"/>
          <w:sz w:val="20"/>
          <w:szCs w:val="32"/>
        </w:rPr>
        <w:t>’re</w:t>
      </w:r>
      <w:r w:rsidR="000B52C4" w:rsidRPr="00127B35">
        <w:rPr>
          <w:rFonts w:ascii="Verdana" w:eastAsia="Times New Roman" w:hAnsi="Verdana" w:cs="Times New Roman"/>
          <w:color w:val="000000"/>
          <w:sz w:val="20"/>
          <w:szCs w:val="32"/>
        </w:rPr>
        <w:t xml:space="preserve"> ye staring at?</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said, as if the savages could hear me</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What d</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ye take me for? </w:t>
      </w:r>
      <w:r>
        <w:rPr>
          <w:rFonts w:ascii="Verdana" w:eastAsia="Times New Roman" w:hAnsi="Verdana" w:cs="Times New Roman"/>
          <w:color w:val="000000"/>
          <w:sz w:val="20"/>
          <w:szCs w:val="32"/>
        </w:rPr>
        <w:t>I’m</w:t>
      </w:r>
      <w:r w:rsidR="000B52C4" w:rsidRPr="00127B35">
        <w:rPr>
          <w:rFonts w:ascii="Verdana" w:eastAsia="Times New Roman" w:hAnsi="Verdana" w:cs="Times New Roman"/>
          <w:color w:val="000000"/>
          <w:sz w:val="20"/>
          <w:szCs w:val="32"/>
        </w:rPr>
        <w:t xml:space="preserve"> hanged if 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give you something to stare at,</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said, and with that I screwed up the escape valve and turned on the compressed air from the belt, until I was swelled out like a blown frog. Regular imposing it must have been. </w:t>
      </w:r>
      <w:r>
        <w:rPr>
          <w:rFonts w:ascii="Verdana" w:eastAsia="Times New Roman" w:hAnsi="Verdana" w:cs="Times New Roman"/>
          <w:color w:val="000000"/>
          <w:sz w:val="20"/>
          <w:szCs w:val="32"/>
        </w:rPr>
        <w:t>I’m</w:t>
      </w:r>
      <w:r w:rsidR="000B52C4" w:rsidRPr="00127B35">
        <w:rPr>
          <w:rFonts w:ascii="Verdana" w:eastAsia="Times New Roman" w:hAnsi="Verdana" w:cs="Times New Roman"/>
          <w:color w:val="000000"/>
          <w:sz w:val="20"/>
          <w:szCs w:val="32"/>
        </w:rPr>
        <w:t xml:space="preserve"> blessed if they</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come on a step; and presently one and then another went down on their hands and knees. They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know what to make of me, and they was doing the extra polite, which was very wise and reasonable of them. I had half a mind to edge back seaward and cut and run, but it seemed too hopeless. A step back and they</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have been after me. And out of sheer desperation I began to march towards them up the beach, with slow, heavy steps, and waving my blown-out arms about, in a dignified manner. And inside of me I was singing as small as a tomtit.</w:t>
      </w:r>
    </w:p>
    <w:p w14:paraId="60C764B5" w14:textId="3AA5D5FB"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But there</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nothing like a striking appearance to help a man over a difficulty</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0B52C4" w:rsidRPr="00127B35">
        <w:rPr>
          <w:rFonts w:ascii="Verdana" w:eastAsia="Times New Roman" w:hAnsi="Verdana" w:cs="Times New Roman"/>
          <w:color w:val="000000"/>
          <w:sz w:val="20"/>
          <w:szCs w:val="32"/>
        </w:rPr>
        <w:t>found that before and since. People like ourselves, who</w:t>
      </w:r>
      <w:r>
        <w:rPr>
          <w:rFonts w:ascii="Verdana" w:eastAsia="Times New Roman" w:hAnsi="Verdana" w:cs="Times New Roman"/>
          <w:color w:val="000000"/>
          <w:sz w:val="20"/>
          <w:szCs w:val="32"/>
        </w:rPr>
        <w:t>’re</w:t>
      </w:r>
      <w:r w:rsidR="000B52C4" w:rsidRPr="00127B35">
        <w:rPr>
          <w:rFonts w:ascii="Verdana" w:eastAsia="Times New Roman" w:hAnsi="Verdana" w:cs="Times New Roman"/>
          <w:color w:val="000000"/>
          <w:sz w:val="20"/>
          <w:szCs w:val="32"/>
        </w:rPr>
        <w:t xml:space="preserve"> up to diving-dresses by the time we</w:t>
      </w:r>
      <w:r>
        <w:rPr>
          <w:rFonts w:ascii="Verdana" w:eastAsia="Times New Roman" w:hAnsi="Verdana" w:cs="Times New Roman"/>
          <w:color w:val="000000"/>
          <w:sz w:val="20"/>
          <w:szCs w:val="32"/>
        </w:rPr>
        <w:t>’re</w:t>
      </w:r>
      <w:r w:rsidR="000B52C4" w:rsidRPr="00127B35">
        <w:rPr>
          <w:rFonts w:ascii="Verdana" w:eastAsia="Times New Roman" w:hAnsi="Verdana" w:cs="Times New Roman"/>
          <w:color w:val="000000"/>
          <w:sz w:val="20"/>
          <w:szCs w:val="32"/>
        </w:rPr>
        <w:t xml:space="preserve"> seven, can scarcely imagine the effect of one on a simple-minded savage. One or two of these niggers cut and run, the others started in a great hurry trying to knock their brains out on the ground. And on I went as slow and solemn and silly-looking and artful as a jobbing plumber. It was evident they took me for something immense.</w:t>
      </w:r>
    </w:p>
    <w:p w14:paraId="47E80D0F" w14:textId="061EA36E"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Then up jumped one and began pointing, making extraordinary gestures to me as he did so, and all the others began sharing their attention between me and something out at sea</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the matter now?</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said. I turned slowly on account of my dignity, and there I saw, coming round a point, the poor old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Pride of Banya</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towed by a couple of canoes. The sight fairly made me sick. But they evidently expected some recognition, so I waved my arms in a striking sort of non-committal manner. And then I turned and stalked on towards the trees again. At that time I was praying like mad, I remember, over and over again: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Lord help me through with it! Lord help me through with it!</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only fools who know nothing of dangers can afford to laugh at praying.</w:t>
      </w:r>
    </w:p>
    <w:p w14:paraId="361BA112" w14:textId="56F150F2"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But these niggers were</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going to let me walk through and away like that. They started a kind of bowing dance about me, and sort of pressed me to take a pathway that lay through the trees. It was clear to me they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take me for a British citizen, whatever else they thought of me, and for my own part I was never less anxious to own up to the old country.</w:t>
      </w:r>
    </w:p>
    <w:p w14:paraId="59D333E7" w14:textId="29CD9DE5"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hardly believe it, perhaps, unless you</w:t>
      </w:r>
      <w:r>
        <w:rPr>
          <w:rFonts w:ascii="Verdana" w:eastAsia="Times New Roman" w:hAnsi="Verdana" w:cs="Times New Roman"/>
          <w:color w:val="000000"/>
          <w:sz w:val="20"/>
          <w:szCs w:val="32"/>
        </w:rPr>
        <w:t>’re</w:t>
      </w:r>
      <w:r w:rsidR="000B52C4" w:rsidRPr="00127B35">
        <w:rPr>
          <w:rFonts w:ascii="Verdana" w:eastAsia="Times New Roman" w:hAnsi="Verdana" w:cs="Times New Roman"/>
          <w:color w:val="000000"/>
          <w:sz w:val="20"/>
          <w:szCs w:val="32"/>
        </w:rPr>
        <w:t xml:space="preserve"> familiar with savages, but these poor misguided, ignorant creatures took me straight to their kind of joss place to present me to the blessed old black stone there. By this time I was beginning to sort of realise the depth of their ignorance, and directly I set eyes on this deity I took my cue. I started a baritone howl</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wow-wow,</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very long on one note, and began waving my arms about a lot, and then very slowly and ceremoniously turned their image over on its side and sat down on it. I wanted to sit down badly, for diving-dresses ai</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much wear in the tropics. Or, to put it different like, they</w:t>
      </w:r>
      <w:r>
        <w:rPr>
          <w:rFonts w:ascii="Verdana" w:eastAsia="Times New Roman" w:hAnsi="Verdana" w:cs="Times New Roman"/>
          <w:color w:val="000000"/>
          <w:sz w:val="20"/>
          <w:szCs w:val="32"/>
        </w:rPr>
        <w:t>’re</w:t>
      </w:r>
      <w:r w:rsidR="000B52C4" w:rsidRPr="00127B35">
        <w:rPr>
          <w:rFonts w:ascii="Verdana" w:eastAsia="Times New Roman" w:hAnsi="Verdana" w:cs="Times New Roman"/>
          <w:color w:val="000000"/>
          <w:sz w:val="20"/>
          <w:szCs w:val="32"/>
        </w:rPr>
        <w:t xml:space="preserve"> a sight too much. It took away their breath, I could see, my sitting on their joss, but in less time than a minute they made up their minds </w:t>
      </w:r>
      <w:r w:rsidR="000B52C4" w:rsidRPr="00127B35">
        <w:rPr>
          <w:rFonts w:ascii="Verdana" w:eastAsia="Times New Roman" w:hAnsi="Verdana" w:cs="Times New Roman"/>
          <w:color w:val="000000"/>
          <w:sz w:val="20"/>
          <w:szCs w:val="32"/>
        </w:rPr>
        <w:lastRenderedPageBreak/>
        <w:t>and were hard at work worshipping me. And I can tell you I felt a bit relieved to see things turning out so well, in spite of the weight on my shoulders and feet.</w:t>
      </w:r>
      <w:r>
        <w:rPr>
          <w:rFonts w:ascii="Verdana" w:eastAsia="Times New Roman" w:hAnsi="Verdana" w:cs="Times New Roman"/>
          <w:color w:val="000000"/>
          <w:sz w:val="20"/>
          <w:szCs w:val="32"/>
        </w:rPr>
        <w:t>”</w:t>
      </w:r>
    </w:p>
    <w:p w14:paraId="4738EE0C" w14:textId="1EC35E76"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But what made me anxious was what the chaps in the canoes might think when they came back. If they</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seen me in the boat before I went down, and without the helmet on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for they might have been spying and hiding since over night</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they would very likely take a different view from the others. I was in a deuce of a stew about that for hours, as it seemed, until the shindy of the arrival began.</w:t>
      </w:r>
    </w:p>
    <w:p w14:paraId="0DCDBD42" w14:textId="25F2BB02"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But they took it down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the whole blessed village took it down. At the cost of sitting up stiff and stern, as much like those sitting Egyptian images one sees as I could manage, for pretty nearly twelve hours, I should guess at least, on end, I got over it. You</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hardly think what it meant in that heat and stink. 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think any of them dreamt of the man inside. I was just a wonderful leathery great joss that had come up with luck out of the water. But the fatigue! The heat! The beastly closeness! The mackintosheriness and the rum! And the fuss! They lit a stinking fire on a kind of lava slab there was before me, and brought in a lot of gory muck</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the worst parts of what they were feasting on outside, the Beasts</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and burnt it all in my honour. I was getting a bit hungry, but I understand now how gods manage to do without eating, what with the smell of burnt offerings about them. And they brought in a lot of the stuff they</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got off the brig and, among other stuff, what I was a bit relieved to see, the kind of pneumatic pump that was used for the compressed air affair, and then a lot of chaps and girls came in and danced about me something disgraceful. It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extraordinary the different ways different people have of showing respect. If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had a hatchet handy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have gone for the lot of them</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they made me feel that wild. All this time I sat as stiff as company, not knowing anything better to do. And at last, when nightfall came, and the wattle joss-house place got a bit too shadowy for their taste</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all these here savages are afraid of the dark, you know</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and I started a sort of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Moo</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noise, they built big bonfires outside and left me alone in peace in the darkness of my hut, free to unscrew my windows a bit and think things over, and feel just as bad as I liked. And, Lord! I was sick.</w:t>
      </w:r>
    </w:p>
    <w:p w14:paraId="53B9E90F" w14:textId="626189AB"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 was weak and hungry, and my mind kept on behaving like a beetle on a pin, tremendous activity and nothing done at the end of it. Come round just where it was before. There was sorrowing for the other chaps, beastly drunkards certainly, but not deserving such a fate, and young Sanders with the spear through his neck would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go out of my mind. There was the treasure down there in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and how one might get it and hide it somewhere safer, and get away and come back for it. And there was the puzzle where to get anything to eat. I tell you I was fair rambling. I was afraid to ask by signs for food, for fear of behaving too human, and so there I sat and hungered until very near the dawn. Then the village got a bit quiet, and I could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stand it any longer, and I went out and got some stuff like artichokes in a bowl and some sour milk. What was left of these I put away among the other offerings, just to give them a hint of my tastes. And in the morning they came to worship, and found me sitting up stiff and respectable on their previous god, just as they</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left me overnight.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got my back against the central pillar of the hut, and practically, I was asleep. And that</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how I became a god among the heathen</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 false god no doubt, and blasphemous, but one ca</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always pick and choose.</w:t>
      </w:r>
    </w:p>
    <w:p w14:paraId="3F07D37A" w14:textId="06790CCD"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Now, 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want to crack myself up as a god beyond my merits, but I must confess that while I was god to these people they was extraordinary successful. 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say there</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anything in it, mind you. They won a battle with another tribe</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 got a lot of offerings I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want through it</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they had wonderful fishing, and their crop of pourra was exceptional fine. And they counted the capture of the brig among the benefits I brought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em. I must say 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think that was a poor record for a perfectly new hand. And, though perhaps you</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scarcely credit it, I was the tribal god of those beastly savages for pretty nearly four months...</w:t>
      </w:r>
    </w:p>
    <w:p w14:paraId="52E74CD1" w14:textId="4B462815"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What else could I do, man? But I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wear that diving-dress all the time. I made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em rig me up a sort of holy of holies, and a deuce of a time I had too, making them understand what it was I wanted them to do. That indeed was the great difficulty</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making them understand my wishes. I could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let myself down by talking their lingo badly</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even if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been able to speak at all</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and I could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go flapping a lot of gestures at them. So I drew pictures in sand and sat down beside them and hooted like one o</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clock. Sometimes they did the things I wanted all right, and sometimes they did them all </w:t>
      </w:r>
      <w:r w:rsidR="000B52C4" w:rsidRPr="00127B35">
        <w:rPr>
          <w:rFonts w:ascii="Verdana" w:eastAsia="Times New Roman" w:hAnsi="Verdana" w:cs="Times New Roman"/>
          <w:color w:val="000000"/>
          <w:sz w:val="20"/>
          <w:szCs w:val="32"/>
        </w:rPr>
        <w:lastRenderedPageBreak/>
        <w:t xml:space="preserve">wrong. They was always very willing, certainly. All the while I was puzzling how I was to get the confounded business settled. Every night before the dawn I used to march out in full rig and go off to a place where I could see the channel in which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lay sunk, and once even, one moonlight night, I tried to walk out to her, but the weeds and rocks and dark clean beat me. I did</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get back till full day, and then I found all those silly niggers out on the beach praying their sea-god to return to them. I was that vexed and tired, messing and tumbling about, and coming up and going down again, I could have punched their silly heads all round when they started rejoicing. </w:t>
      </w:r>
      <w:r>
        <w:rPr>
          <w:rFonts w:ascii="Verdana" w:eastAsia="Times New Roman" w:hAnsi="Verdana" w:cs="Times New Roman"/>
          <w:color w:val="000000"/>
          <w:sz w:val="20"/>
          <w:szCs w:val="32"/>
        </w:rPr>
        <w:t>I’m</w:t>
      </w:r>
      <w:r w:rsidR="000B52C4" w:rsidRPr="00127B35">
        <w:rPr>
          <w:rFonts w:ascii="Verdana" w:eastAsia="Times New Roman" w:hAnsi="Verdana" w:cs="Times New Roman"/>
          <w:color w:val="000000"/>
          <w:sz w:val="20"/>
          <w:szCs w:val="32"/>
        </w:rPr>
        <w:t xml:space="preserve"> hanged if I like so much ceremony.</w:t>
      </w:r>
    </w:p>
    <w:p w14:paraId="7637E0C6" w14:textId="4EB01586"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And then came the missionary. That missionary! It was in the afternoon, and I was sitting in state in my outer temple place, sitting on that old black stone of theirs when he came. I heard a row outside and jabbering, and then his voice speaking to an interpreter</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They worship stocks and stones,</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he said, and I knew what was up, in a flash. I had one of my windows out for comfort, and I sang out straight away on the spur of the moment</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Stocks and stones!</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says</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You come inside,</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says</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and I</w:t>
      </w:r>
      <w:r>
        <w:rPr>
          <w:rFonts w:ascii="Verdana" w:eastAsia="Times New Roman" w:hAnsi="Verdana" w:cs="Times New Roman"/>
          <w:color w:val="000000"/>
          <w:sz w:val="20"/>
          <w:szCs w:val="32"/>
        </w:rPr>
        <w:t>’ll</w:t>
      </w:r>
      <w:r w:rsidR="000B52C4" w:rsidRPr="00127B35">
        <w:rPr>
          <w:rFonts w:ascii="Verdana" w:eastAsia="Times New Roman" w:hAnsi="Verdana" w:cs="Times New Roman"/>
          <w:color w:val="000000"/>
          <w:sz w:val="20"/>
          <w:szCs w:val="32"/>
        </w:rPr>
        <w:t xml:space="preserve"> punch your blooming head.</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There was a kind of silence and more jabbering, and in he came, Bible in hand, after the manner of them</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a little sandy chap in specks and a pith helmet. I flatter myself that me sitting there in the shadows, with my copper head and my big goggles, struck him a bit of a heap at first</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I says</w:t>
      </w:r>
      <w:r w:rsidR="009169A9">
        <w:rPr>
          <w:rFonts w:ascii="Verdana" w:eastAsia="Times New Roman" w:hAnsi="Verdana" w:cs="Times New Roman"/>
          <w:color w:val="000000"/>
          <w:sz w:val="20"/>
          <w:szCs w:val="32"/>
        </w:rPr>
        <w:t>, ‘</w:t>
      </w:r>
      <w:r w:rsidR="000B52C4" w:rsidRPr="00127B35">
        <w:rPr>
          <w:rFonts w:ascii="Verdana" w:eastAsia="Times New Roman" w:hAnsi="Verdana" w:cs="Times New Roman"/>
          <w:color w:val="000000"/>
          <w:sz w:val="20"/>
          <w:szCs w:val="32"/>
        </w:rPr>
        <w:t>how</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the trade in calico?</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For I do</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hold with missionaries.</w:t>
      </w:r>
    </w:p>
    <w:p w14:paraId="536C9B76" w14:textId="6873D0BB"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I had a lark with that missionary. He was a raw hand, and quite outclassed with a man like me. He gasped out who was I, and I told him to read the inscription at my feet if he wanted to know. Down he goes to read, and his interpreter, being of course as superstitious as any of them, took it as an act of worship and plumped down like a shot. All my people gave a howl of triumph, and there was</w:t>
      </w:r>
      <w:r>
        <w:rPr>
          <w:rFonts w:ascii="Verdana" w:eastAsia="Times New Roman" w:hAnsi="Verdana" w:cs="Times New Roman"/>
          <w:color w:val="000000"/>
          <w:sz w:val="20"/>
          <w:szCs w:val="32"/>
        </w:rPr>
        <w:t>n’t</w:t>
      </w:r>
      <w:r w:rsidR="000B52C4" w:rsidRPr="00127B35">
        <w:rPr>
          <w:rFonts w:ascii="Verdana" w:eastAsia="Times New Roman" w:hAnsi="Verdana" w:cs="Times New Roman"/>
          <w:color w:val="000000"/>
          <w:sz w:val="20"/>
          <w:szCs w:val="32"/>
        </w:rPr>
        <w:t xml:space="preserve"> any more business to be done in my village after that journey, not by the likes of him.</w:t>
      </w:r>
    </w:p>
    <w:p w14:paraId="0A71C8C9" w14:textId="459A3512"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But, of course, I was a fool to choke him off like that. If I</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had any sense I should have told him straight away of the treasure and taken him into Co. I</w:t>
      </w:r>
      <w:r>
        <w:rPr>
          <w:rFonts w:ascii="Verdana" w:eastAsia="Times New Roman" w:hAnsi="Verdana" w:cs="Times New Roman"/>
          <w:color w:val="000000"/>
          <w:sz w:val="20"/>
          <w:szCs w:val="32"/>
        </w:rPr>
        <w:t xml:space="preserve">’ve </w:t>
      </w:r>
      <w:r w:rsidR="000B52C4" w:rsidRPr="00127B35">
        <w:rPr>
          <w:rFonts w:ascii="Verdana" w:eastAsia="Times New Roman" w:hAnsi="Verdana" w:cs="Times New Roman"/>
          <w:color w:val="000000"/>
          <w:sz w:val="20"/>
          <w:szCs w:val="32"/>
        </w:rPr>
        <w:t>no doubt he</w:t>
      </w:r>
      <w:r>
        <w:rPr>
          <w:rFonts w:ascii="Verdana" w:eastAsia="Times New Roman" w:hAnsi="Verdana" w:cs="Times New Roman"/>
          <w:color w:val="000000"/>
          <w:sz w:val="20"/>
          <w:szCs w:val="32"/>
        </w:rPr>
        <w:t>’d</w:t>
      </w:r>
      <w:r w:rsidR="000B52C4" w:rsidRPr="00127B35">
        <w:rPr>
          <w:rFonts w:ascii="Verdana" w:eastAsia="Times New Roman" w:hAnsi="Verdana" w:cs="Times New Roman"/>
          <w:color w:val="000000"/>
          <w:sz w:val="20"/>
          <w:szCs w:val="32"/>
        </w:rPr>
        <w:t xml:space="preserve"> have come into Co. A child, with a few hours to think it over, could have seen the connection between my diving-dress and the loss of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Ocean Pioneer.</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A week after he left I went out one morning and saw the </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Motherhood,</w:t>
      </w: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 xml:space="preserve"> the salver</w:t>
      </w:r>
      <w:r>
        <w:rPr>
          <w:rFonts w:ascii="Verdana" w:eastAsia="Times New Roman" w:hAnsi="Verdana" w:cs="Times New Roman"/>
          <w:color w:val="000000"/>
          <w:sz w:val="20"/>
          <w:szCs w:val="32"/>
        </w:rPr>
        <w:t>’s</w:t>
      </w:r>
      <w:r w:rsidR="000B52C4" w:rsidRPr="00127B35">
        <w:rPr>
          <w:rFonts w:ascii="Verdana" w:eastAsia="Times New Roman" w:hAnsi="Verdana" w:cs="Times New Roman"/>
          <w:color w:val="000000"/>
          <w:sz w:val="20"/>
          <w:szCs w:val="32"/>
        </w:rPr>
        <w:t xml:space="preserve"> ship from Starr Race, towing up the channel and sounding. The whole blessed game was up, and all my trouble thrown away. Gummy! How wild I felt! And guying it in that stinking silly dress! Four months!</w:t>
      </w:r>
      <w:r>
        <w:rPr>
          <w:rFonts w:ascii="Verdana" w:eastAsia="Times New Roman" w:hAnsi="Verdana" w:cs="Times New Roman"/>
          <w:color w:val="000000"/>
          <w:sz w:val="20"/>
          <w:szCs w:val="32"/>
        </w:rPr>
        <w:t>”</w:t>
      </w:r>
    </w:p>
    <w:p w14:paraId="426A99B4" w14:textId="4BD72F03" w:rsidR="00127B35" w:rsidRDefault="000B52C4" w:rsidP="00127B35">
      <w:pPr>
        <w:suppressAutoHyphens/>
        <w:spacing w:after="0" w:line="240" w:lineRule="auto"/>
        <w:ind w:firstLine="283"/>
        <w:jc w:val="both"/>
        <w:rPr>
          <w:rFonts w:ascii="Verdana" w:eastAsia="Times New Roman" w:hAnsi="Verdana" w:cs="Times New Roman"/>
          <w:color w:val="000000"/>
          <w:sz w:val="20"/>
          <w:szCs w:val="32"/>
        </w:rPr>
      </w:pPr>
      <w:r w:rsidRPr="00127B35">
        <w:rPr>
          <w:rFonts w:ascii="Verdana" w:eastAsia="Times New Roman" w:hAnsi="Verdana" w:cs="Times New Roman"/>
          <w:color w:val="000000"/>
          <w:sz w:val="20"/>
          <w:szCs w:val="32"/>
        </w:rPr>
        <w:t>The sunburnt man</w:t>
      </w:r>
      <w:r w:rsidR="00127B35">
        <w:rPr>
          <w:rFonts w:ascii="Verdana" w:eastAsia="Times New Roman" w:hAnsi="Verdana" w:cs="Times New Roman"/>
          <w:color w:val="000000"/>
          <w:sz w:val="20"/>
          <w:szCs w:val="32"/>
        </w:rPr>
        <w:t>’s</w:t>
      </w:r>
      <w:r w:rsidRPr="00127B35">
        <w:rPr>
          <w:rFonts w:ascii="Verdana" w:eastAsia="Times New Roman" w:hAnsi="Verdana" w:cs="Times New Roman"/>
          <w:color w:val="000000"/>
          <w:sz w:val="20"/>
          <w:szCs w:val="32"/>
        </w:rPr>
        <w:t xml:space="preserve"> story degenerated again.</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Think of it,</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he said, when he emerged to linguistic purity once more.</w:t>
      </w:r>
      <w:r w:rsidR="00127B35">
        <w:rPr>
          <w:rFonts w:ascii="Verdana" w:eastAsia="Times New Roman" w:hAnsi="Verdana" w:cs="Times New Roman"/>
          <w:color w:val="000000"/>
          <w:sz w:val="20"/>
          <w:szCs w:val="32"/>
        </w:rPr>
        <w:t xml:space="preserve"> “</w:t>
      </w:r>
      <w:r w:rsidRPr="00127B35">
        <w:rPr>
          <w:rFonts w:ascii="Verdana" w:eastAsia="Times New Roman" w:hAnsi="Verdana" w:cs="Times New Roman"/>
          <w:color w:val="000000"/>
          <w:sz w:val="20"/>
          <w:szCs w:val="32"/>
        </w:rPr>
        <w:t>Forty thousand pound</w:t>
      </w:r>
      <w:r w:rsidR="00127B35">
        <w:rPr>
          <w:rFonts w:ascii="Verdana" w:eastAsia="Times New Roman" w:hAnsi="Verdana" w:cs="Times New Roman"/>
          <w:color w:val="000000"/>
          <w:sz w:val="20"/>
          <w:szCs w:val="32"/>
        </w:rPr>
        <w:t xml:space="preserve">s’ </w:t>
      </w:r>
      <w:r w:rsidRPr="00127B35">
        <w:rPr>
          <w:rFonts w:ascii="Verdana" w:eastAsia="Times New Roman" w:hAnsi="Verdana" w:cs="Times New Roman"/>
          <w:color w:val="000000"/>
          <w:sz w:val="20"/>
          <w:szCs w:val="32"/>
        </w:rPr>
        <w:t>worth of gold.</w:t>
      </w:r>
      <w:r w:rsidR="00127B35">
        <w:rPr>
          <w:rFonts w:ascii="Verdana" w:eastAsia="Times New Roman" w:hAnsi="Verdana" w:cs="Times New Roman"/>
          <w:color w:val="000000"/>
          <w:sz w:val="20"/>
          <w:szCs w:val="32"/>
        </w:rPr>
        <w:t>”</w:t>
      </w:r>
    </w:p>
    <w:p w14:paraId="25EA1ED9" w14:textId="4A3084FC"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Did the little missionary come back?</w:t>
      </w:r>
      <w:r>
        <w:rPr>
          <w:rFonts w:ascii="Verdana" w:eastAsia="Times New Roman" w:hAnsi="Verdana" w:cs="Times New Roman"/>
          <w:color w:val="000000"/>
          <w:sz w:val="20"/>
          <w:szCs w:val="32"/>
        </w:rPr>
        <w:t xml:space="preserve">” </w:t>
      </w:r>
      <w:r w:rsidR="000B52C4" w:rsidRPr="00127B35">
        <w:rPr>
          <w:rFonts w:ascii="Verdana" w:eastAsia="Times New Roman" w:hAnsi="Verdana" w:cs="Times New Roman"/>
          <w:color w:val="000000"/>
          <w:sz w:val="20"/>
          <w:szCs w:val="32"/>
        </w:rPr>
        <w:t>I asked.</w:t>
      </w:r>
    </w:p>
    <w:p w14:paraId="613BB477" w14:textId="61AC4DE0" w:rsidR="00127B35" w:rsidRDefault="00127B35" w:rsidP="00127B3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Oh, yes! Bless him! And he pledged his reputation there was a man inside the god, and started out to see as much with tremendous ceremony. But there was</w:t>
      </w:r>
      <w:r>
        <w:rPr>
          <w:rFonts w:ascii="Verdana" w:eastAsia="Times New Roman" w:hAnsi="Verdana" w:cs="Times New Roman"/>
          <w:color w:val="000000"/>
          <w:sz w:val="20"/>
          <w:szCs w:val="32"/>
        </w:rPr>
        <w:t>n’t</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he got sold again. I always did hate scenes and explanations, and long before he came I was out of it all</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going home to Banya along the coast, hiding in bushes by day, and thieving food from the villages by night. Only weapon, a spear. No clothes, no money. Nothing. My face was my fortune, as the saying is. And just a squeak of eight thousand pounds of gold</w:t>
      </w:r>
      <w:r w:rsidR="00ED3881" w:rsidRPr="00127B35">
        <w:rPr>
          <w:rFonts w:ascii="Verdana" w:eastAsia="Times New Roman" w:hAnsi="Verdana" w:cs="Times New Roman"/>
          <w:color w:val="000000"/>
          <w:sz w:val="20"/>
          <w:szCs w:val="32"/>
        </w:rPr>
        <w:t>—</w:t>
      </w:r>
      <w:r w:rsidR="000B52C4" w:rsidRPr="00127B35">
        <w:rPr>
          <w:rFonts w:ascii="Verdana" w:eastAsia="Times New Roman" w:hAnsi="Verdana" w:cs="Times New Roman"/>
          <w:color w:val="000000"/>
          <w:sz w:val="20"/>
          <w:szCs w:val="32"/>
        </w:rPr>
        <w:t>fifth share. But the natives cut up rusty, thank goodness, because they thought it was him had driven their luck away.</w:t>
      </w:r>
      <w:r>
        <w:rPr>
          <w:rFonts w:ascii="Verdana" w:eastAsia="Times New Roman" w:hAnsi="Verdana" w:cs="Times New Roman"/>
          <w:color w:val="000000"/>
          <w:sz w:val="20"/>
          <w:szCs w:val="32"/>
        </w:rPr>
        <w:t>”</w:t>
      </w:r>
    </w:p>
    <w:p w14:paraId="79A1D14B" w14:textId="0E976649" w:rsidR="005772A9" w:rsidRPr="00127B35" w:rsidRDefault="005772A9" w:rsidP="00127B35">
      <w:pPr>
        <w:suppressAutoHyphens/>
        <w:spacing w:after="0" w:line="240" w:lineRule="auto"/>
        <w:ind w:firstLine="283"/>
        <w:jc w:val="both"/>
        <w:rPr>
          <w:rFonts w:ascii="Verdana" w:hAnsi="Verdana"/>
          <w:color w:val="000000"/>
          <w:sz w:val="20"/>
        </w:rPr>
      </w:pPr>
    </w:p>
    <w:sectPr w:rsidR="005772A9" w:rsidRPr="00127B35" w:rsidSect="00127B3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4447F" w14:textId="77777777" w:rsidR="00F65F68" w:rsidRDefault="00F65F68" w:rsidP="007E34CF">
      <w:pPr>
        <w:spacing w:after="0" w:line="240" w:lineRule="auto"/>
      </w:pPr>
      <w:r>
        <w:separator/>
      </w:r>
    </w:p>
  </w:endnote>
  <w:endnote w:type="continuationSeparator" w:id="0">
    <w:p w14:paraId="3F1C3166" w14:textId="77777777" w:rsidR="00F65F68" w:rsidRDefault="00F65F68" w:rsidP="007E3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D8DE6" w14:textId="77777777" w:rsidR="007E34CF" w:rsidRDefault="007E34CF" w:rsidP="00127B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58A59A" w14:textId="77777777" w:rsidR="007E34CF" w:rsidRDefault="007E34CF" w:rsidP="007E34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C20BA" w14:textId="3320AED9" w:rsidR="007E34CF" w:rsidRPr="00127B35" w:rsidRDefault="00127B35" w:rsidP="00127B35">
    <w:pPr>
      <w:pStyle w:val="Footer"/>
      <w:ind w:right="360"/>
      <w:rPr>
        <w:rFonts w:ascii="Arial" w:hAnsi="Arial" w:cs="Arial"/>
        <w:color w:val="999999"/>
        <w:sz w:val="20"/>
        <w:lang w:val="ru-RU"/>
      </w:rPr>
    </w:pPr>
    <w:r w:rsidRPr="009169A9">
      <w:rPr>
        <w:rStyle w:val="PageNumber"/>
        <w:rFonts w:ascii="Arial" w:hAnsi="Arial" w:cs="Arial"/>
        <w:color w:val="999999"/>
        <w:sz w:val="20"/>
        <w:lang w:val="ru-RU"/>
      </w:rPr>
      <w:t xml:space="preserve">Библиотека «Артефакт» — </w:t>
    </w:r>
    <w:r w:rsidRPr="00127B35">
      <w:rPr>
        <w:rStyle w:val="PageNumber"/>
        <w:rFonts w:ascii="Arial" w:hAnsi="Arial" w:cs="Arial"/>
        <w:color w:val="999999"/>
        <w:sz w:val="20"/>
      </w:rPr>
      <w:t>http</w:t>
    </w:r>
    <w:r w:rsidRPr="009169A9">
      <w:rPr>
        <w:rStyle w:val="PageNumber"/>
        <w:rFonts w:ascii="Arial" w:hAnsi="Arial" w:cs="Arial"/>
        <w:color w:val="999999"/>
        <w:sz w:val="20"/>
        <w:lang w:val="ru-RU"/>
      </w:rPr>
      <w:t>://</w:t>
    </w:r>
    <w:r w:rsidRPr="00127B35">
      <w:rPr>
        <w:rStyle w:val="PageNumber"/>
        <w:rFonts w:ascii="Arial" w:hAnsi="Arial" w:cs="Arial"/>
        <w:color w:val="999999"/>
        <w:sz w:val="20"/>
      </w:rPr>
      <w:t>artefact</w:t>
    </w:r>
    <w:r w:rsidRPr="009169A9">
      <w:rPr>
        <w:rStyle w:val="PageNumber"/>
        <w:rFonts w:ascii="Arial" w:hAnsi="Arial" w:cs="Arial"/>
        <w:color w:val="999999"/>
        <w:sz w:val="20"/>
        <w:lang w:val="ru-RU"/>
      </w:rPr>
      <w:t>.</w:t>
    </w:r>
    <w:r w:rsidRPr="00127B35">
      <w:rPr>
        <w:rStyle w:val="PageNumber"/>
        <w:rFonts w:ascii="Arial" w:hAnsi="Arial" w:cs="Arial"/>
        <w:color w:val="999999"/>
        <w:sz w:val="20"/>
      </w:rPr>
      <w:t>lib</w:t>
    </w:r>
    <w:r w:rsidRPr="009169A9">
      <w:rPr>
        <w:rStyle w:val="PageNumber"/>
        <w:rFonts w:ascii="Arial" w:hAnsi="Arial" w:cs="Arial"/>
        <w:color w:val="999999"/>
        <w:sz w:val="20"/>
        <w:lang w:val="ru-RU"/>
      </w:rPr>
      <w:t>.</w:t>
    </w:r>
    <w:r w:rsidRPr="00127B35">
      <w:rPr>
        <w:rStyle w:val="PageNumber"/>
        <w:rFonts w:ascii="Arial" w:hAnsi="Arial" w:cs="Arial"/>
        <w:color w:val="999999"/>
        <w:sz w:val="20"/>
      </w:rPr>
      <w:t>ru</w:t>
    </w:r>
    <w:r w:rsidRPr="009169A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530D4" w14:textId="77777777" w:rsidR="007E34CF" w:rsidRDefault="007E3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BB0B6" w14:textId="77777777" w:rsidR="00F65F68" w:rsidRDefault="00F65F68" w:rsidP="007E34CF">
      <w:pPr>
        <w:spacing w:after="0" w:line="240" w:lineRule="auto"/>
      </w:pPr>
      <w:r>
        <w:separator/>
      </w:r>
    </w:p>
  </w:footnote>
  <w:footnote w:type="continuationSeparator" w:id="0">
    <w:p w14:paraId="05A9C7F3" w14:textId="77777777" w:rsidR="00F65F68" w:rsidRDefault="00F65F68" w:rsidP="007E3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7AB" w14:textId="77777777" w:rsidR="007E34CF" w:rsidRDefault="007E3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4C7A" w14:textId="1BA52576" w:rsidR="007E34CF" w:rsidRPr="00127B35" w:rsidRDefault="00127B35" w:rsidP="00127B35">
    <w:pPr>
      <w:pStyle w:val="Header"/>
      <w:rPr>
        <w:rFonts w:ascii="Arial" w:hAnsi="Arial" w:cs="Arial"/>
        <w:color w:val="999999"/>
        <w:sz w:val="20"/>
        <w:lang w:val="ru-RU"/>
      </w:rPr>
    </w:pPr>
    <w:r w:rsidRPr="00127B3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03FB" w14:textId="77777777" w:rsidR="007E34CF" w:rsidRDefault="007E3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52C4"/>
    <w:rsid w:val="00127B35"/>
    <w:rsid w:val="0015074B"/>
    <w:rsid w:val="0029639D"/>
    <w:rsid w:val="00326F90"/>
    <w:rsid w:val="005772A9"/>
    <w:rsid w:val="007E34CF"/>
    <w:rsid w:val="00831713"/>
    <w:rsid w:val="009169A9"/>
    <w:rsid w:val="00AA1D8D"/>
    <w:rsid w:val="00B47730"/>
    <w:rsid w:val="00CB0664"/>
    <w:rsid w:val="00ED3881"/>
    <w:rsid w:val="00F65F6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00B25"/>
  <w14:defaultImageDpi w14:val="300"/>
  <w15:docId w15:val="{4109B2BD-7D6D-4E6D-B1D6-DB9D33943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0B52C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7E3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58974">
      <w:bodyDiv w:val="1"/>
      <w:marLeft w:val="0"/>
      <w:marRight w:val="0"/>
      <w:marTop w:val="0"/>
      <w:marBottom w:val="0"/>
      <w:divBdr>
        <w:top w:val="none" w:sz="0" w:space="0" w:color="auto"/>
        <w:left w:val="none" w:sz="0" w:space="0" w:color="auto"/>
        <w:bottom w:val="none" w:sz="0" w:space="0" w:color="auto"/>
        <w:right w:val="none" w:sz="0" w:space="0" w:color="auto"/>
      </w:divBdr>
    </w:div>
    <w:div w:id="751390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4047</Words>
  <Characters>23068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Jimmy Goggles the God</dc:title>
  <dc:subject/>
  <dc:creator>H. G. Wells</dc:creator>
  <cp:keywords/>
  <dc:description/>
  <cp:lastModifiedBy>Andrey Piskunov</cp:lastModifiedBy>
  <cp:revision>8</cp:revision>
  <dcterms:created xsi:type="dcterms:W3CDTF">2013-12-23T23:15:00Z</dcterms:created>
  <dcterms:modified xsi:type="dcterms:W3CDTF">2025-12-19T04:50:00Z</dcterms:modified>
  <cp:category/>
</cp:coreProperties>
</file>